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0730D7-B884-45F7-B7AE-42494E159B4B}"/>
</file>

<file path=customXml/itemProps3.xml><?xml version="1.0" encoding="utf-8"?>
<ds:datastoreItem xmlns:ds="http://schemas.openxmlformats.org/officeDocument/2006/customXml" ds:itemID="{1B933572-4E16-44A8-BDEA-EA2DE161E740}"/>
</file>

<file path=customXml/itemProps4.xml><?xml version="1.0" encoding="utf-8"?>
<ds:datastoreItem xmlns:ds="http://schemas.openxmlformats.org/officeDocument/2006/customXml" ds:itemID="{7FF4440D-EBBD-4FAA-81C8-41026668E8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